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Employee Write Up Form Template (PDF + Word)</w:t>
      </w:r>
    </w:p>
    <w:p>
      <w:r>
        <w:t>Fill in the following fields:</w:t>
      </w:r>
    </w:p>
    <w:p>
      <w:pPr>
        <w:pStyle w:val="ListBullet"/>
      </w:pPr>
      <w:r>
        <w:t>Employee Name: ____________________</w:t>
      </w:r>
    </w:p>
    <w:p>
      <w:pPr>
        <w:pStyle w:val="ListBullet"/>
      </w:pPr>
      <w:r>
        <w:t>Employee ID (optional): ____________________</w:t>
      </w:r>
    </w:p>
    <w:p>
      <w:pPr>
        <w:pStyle w:val="ListBullet"/>
      </w:pPr>
      <w:r>
        <w:t>Date of Incident: ____________________</w:t>
      </w:r>
    </w:p>
    <w:p>
      <w:pPr>
        <w:pStyle w:val="ListBullet"/>
      </w:pPr>
      <w:r>
        <w:t>Description of Issue: ____________________</w:t>
      </w:r>
    </w:p>
    <w:p>
      <w:pPr>
        <w:pStyle w:val="ListBullet"/>
      </w:pPr>
      <w:r>
        <w:t>Policy Violated (optional): ____________________</w:t>
      </w:r>
    </w:p>
    <w:p>
      <w:pPr>
        <w:pStyle w:val="ListBullet"/>
      </w:pPr>
      <w:r>
        <w:t>Manager Notes: ____________________</w:t>
      </w:r>
    </w:p>
    <w:p>
      <w:pPr>
        <w:pStyle w:val="ListBullet"/>
      </w:pPr>
      <w:r>
        <w:t>Employee Comments: ____________________</w:t>
      </w:r>
    </w:p>
    <w:p>
      <w:pPr>
        <w:pStyle w:val="ListBullet"/>
      </w:pPr>
      <w:r>
        <w:t>Action Plan: ____________________</w:t>
      </w:r>
    </w:p>
    <w:p>
      <w:pPr>
        <w:pStyle w:val="ListBullet"/>
      </w:pPr>
      <w:r>
        <w:t>Manager Signature: ____________________</w:t>
      </w:r>
    </w:p>
    <w:p>
      <w:pPr>
        <w:pStyle w:val="ListBullet"/>
      </w:pPr>
      <w:r>
        <w:t>Employee Signature: ____________________</w:t>
      </w:r>
    </w:p>
    <w:p/>
    <w:p>
      <w:r>
        <w:t>Generated by TemplateVaultHQ.com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